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14" w:rsidRPr="00BB692F" w:rsidRDefault="00DC7780" w:rsidP="00FB71FD">
      <w:pPr>
        <w:pStyle w:val="Title"/>
      </w:pPr>
      <w:r w:rsidRPr="00BB692F">
        <w:t>Search Strategies</w:t>
      </w:r>
      <w:r w:rsidRPr="00BB692F">
        <w:tab/>
      </w:r>
      <w:r w:rsidRPr="00BB692F">
        <w:tab/>
      </w:r>
    </w:p>
    <w:p w:rsidR="008F6814" w:rsidRPr="00BB692F" w:rsidRDefault="00DC7780" w:rsidP="00FB71FD">
      <w:pPr>
        <w:pStyle w:val="Heading8"/>
      </w:pPr>
      <w:r w:rsidRPr="00BB692F">
        <w:t xml:space="preserve">Project Name: </w:t>
      </w:r>
      <w:r w:rsidR="00BA5B2E" w:rsidRPr="00BB692F">
        <w:t>Dignity therapy</w:t>
      </w:r>
    </w:p>
    <w:p w:rsidR="008F6814" w:rsidRPr="00FB71FD" w:rsidRDefault="00DC7780" w:rsidP="00946FF4">
      <w:pPr>
        <w:pStyle w:val="Heading1"/>
        <w:spacing w:line="240" w:lineRule="auto"/>
        <w:rPr>
          <w:rFonts w:ascii="Arial" w:hAnsi="Arial" w:cs="Arial"/>
          <w:color w:val="auto"/>
          <w:sz w:val="20"/>
          <w:szCs w:val="20"/>
        </w:rPr>
      </w:pPr>
      <w:r w:rsidRPr="00FB71FD">
        <w:rPr>
          <w:rFonts w:ascii="Arial" w:hAnsi="Arial" w:cs="Arial"/>
          <w:color w:val="auto"/>
          <w:sz w:val="20"/>
          <w:szCs w:val="20"/>
        </w:rPr>
        <w:t xml:space="preserve">Date: </w:t>
      </w:r>
      <w:r w:rsidR="008F6814" w:rsidRPr="00FB71FD">
        <w:rPr>
          <w:rFonts w:ascii="Arial" w:hAnsi="Arial" w:cs="Arial"/>
          <w:color w:val="auto"/>
          <w:sz w:val="20"/>
          <w:szCs w:val="20"/>
        </w:rPr>
        <w:t>2</w:t>
      </w:r>
      <w:r w:rsidR="008F6814" w:rsidRPr="00FB71FD">
        <w:rPr>
          <w:rFonts w:ascii="Arial" w:hAnsi="Arial" w:cs="Arial"/>
          <w:color w:val="auto"/>
          <w:sz w:val="20"/>
          <w:szCs w:val="20"/>
          <w:vertAlign w:val="superscript"/>
        </w:rPr>
        <w:t>nd</w:t>
      </w:r>
      <w:r w:rsidR="008F6814" w:rsidRPr="00FB71FD">
        <w:rPr>
          <w:rFonts w:ascii="Arial" w:hAnsi="Arial" w:cs="Arial"/>
          <w:color w:val="auto"/>
          <w:sz w:val="20"/>
          <w:szCs w:val="20"/>
        </w:rPr>
        <w:t xml:space="preserve"> December 2016</w:t>
      </w:r>
    </w:p>
    <w:p w:rsidR="008F6814" w:rsidRPr="00BB692F" w:rsidRDefault="008F6814" w:rsidP="00946FF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FB71FD" w:rsidRDefault="008F6814" w:rsidP="00946FF4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FB71FD">
        <w:rPr>
          <w:rFonts w:ascii="Arial" w:hAnsi="Arial" w:cs="Arial"/>
          <w:b/>
          <w:sz w:val="20"/>
          <w:szCs w:val="20"/>
        </w:rPr>
        <w:t>Cinahl (Ebsco) 1981-present</w:t>
      </w:r>
    </w:p>
    <w:p w:rsidR="008F6814" w:rsidRPr="00FB71FD" w:rsidRDefault="008F6814" w:rsidP="00946FF4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FB71FD">
        <w:rPr>
          <w:rFonts w:ascii="Arial" w:hAnsi="Arial" w:cs="Arial"/>
          <w:b/>
          <w:sz w:val="20"/>
          <w:szCs w:val="20"/>
        </w:rPr>
        <w:t>Search run: 02/12/16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S25  S14 AND S24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S24  S15 OR S16 OR S17 OR S18 OR S19 OR S20 OR S21 OR S22 OR S23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S23  (MH "Mortality+")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S22  (MH "Terminally Ill Patients+")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S21  (MH "Attitude to Death+")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S20  (MH "Palliative Care")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S19  (MH "Mortality")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S18  TX mortalit*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S17  TX ((life* or lives) n3 (shorten* or limit* or end*))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S16  TX (death or deaths or died or die or dying or terminal*)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S15  TX "end of life"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S14  S1 OR S2 OR S3 OR S4 OR S5 OR S6 OR S7 OR S8 OR S9 OR S10 OR S11 OR S12 OR S13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lastRenderedPageBreak/>
        <w:t xml:space="preserve">S13  TX biographical or "pass* down" or "meaning making" or "legacy making"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S12  TX personhood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S11  TX (legac* n6 (program* or therap* or psycho* or intervention*))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S10  TX "life review"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S9  TX ((meaning* or narrative* or stories or story or blog* or "social media") n2 (exist* or live* or life or living or "end of life" or mortalit* or terminal* or death or deaths or die or died or dying))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S8  TX "hand* down"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S7  TX (narrative* n2 (medicine or therap*))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S6  TX (dignit* n8 (program* or therap* or psycho* or intervention*))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S5  TX "supportive expressive"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S4  TX "existential suffering"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S3  TX "psycho* spiritual*"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S2  TX "existential therap*"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S1  TX "existential distress"  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BD4F17" w:rsidRPr="00BB692F" w:rsidRDefault="00BD4F17" w:rsidP="008F6814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ClinicalTrials.gov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Search run: 01/12/16</w:t>
      </w:r>
    </w:p>
    <w:p w:rsidR="00BD4F17" w:rsidRPr="00BB692F" w:rsidRDefault="00BD4F17" w:rsidP="008F681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BD4F17" w:rsidRPr="00BB692F" w:rsidRDefault="00BD4F17" w:rsidP="008F681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 </w:t>
      </w:r>
    </w:p>
    <w:p w:rsidR="008F6814" w:rsidRPr="00BB692F" w:rsidRDefault="008F6814" w:rsidP="00946FF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946FF4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lastRenderedPageBreak/>
        <w:t>Cochrane Database of Systematic Reviews</w:t>
      </w:r>
      <w:r w:rsidR="00BD4F17" w:rsidRPr="00BB692F">
        <w:rPr>
          <w:rFonts w:ascii="Arial" w:hAnsi="Arial" w:cs="Arial"/>
          <w:b/>
          <w:sz w:val="20"/>
          <w:szCs w:val="20"/>
        </w:rPr>
        <w:t xml:space="preserve"> (Wiley)</w:t>
      </w:r>
      <w:r w:rsidRPr="00BB692F">
        <w:rPr>
          <w:rFonts w:ascii="Arial" w:hAnsi="Arial" w:cs="Arial"/>
          <w:b/>
          <w:sz w:val="20"/>
          <w:szCs w:val="20"/>
        </w:rPr>
        <w:t>: Issue 12 of 12, December 2016</w:t>
      </w:r>
    </w:p>
    <w:p w:rsidR="008F6814" w:rsidRPr="00BB692F" w:rsidRDefault="00BD4F17" w:rsidP="00946FF4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Search run: 01/12/16</w:t>
      </w:r>
    </w:p>
    <w:p w:rsidR="00BD4F17" w:rsidRPr="00BB692F" w:rsidRDefault="00BD4F17" w:rsidP="00946FF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#1</w:t>
      </w:r>
      <w:r w:rsidRPr="00BB692F">
        <w:rPr>
          <w:rFonts w:ascii="Arial" w:hAnsi="Arial" w:cs="Arial"/>
          <w:sz w:val="20"/>
          <w:szCs w:val="20"/>
        </w:rPr>
        <w:tab/>
        <w:t xml:space="preserve">"existential distress":ti,ab,kw </w:t>
      </w:r>
      <w:r w:rsidRPr="00BB692F">
        <w:rPr>
          <w:rFonts w:ascii="Arial" w:hAnsi="Arial" w:cs="Arial"/>
          <w:sz w:val="20"/>
          <w:szCs w:val="20"/>
        </w:rPr>
        <w:tab/>
        <w:t>14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#2</w:t>
      </w:r>
      <w:r w:rsidRPr="00BB692F">
        <w:rPr>
          <w:rFonts w:ascii="Arial" w:hAnsi="Arial" w:cs="Arial"/>
          <w:sz w:val="20"/>
          <w:szCs w:val="20"/>
        </w:rPr>
        <w:tab/>
        <w:t xml:space="preserve">"existential therap*":ti,ab,kw </w:t>
      </w:r>
      <w:r w:rsidRPr="00BB692F">
        <w:rPr>
          <w:rFonts w:ascii="Arial" w:hAnsi="Arial" w:cs="Arial"/>
          <w:sz w:val="20"/>
          <w:szCs w:val="20"/>
        </w:rPr>
        <w:tab/>
        <w:t>5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#3</w:t>
      </w:r>
      <w:r w:rsidRPr="00BB692F">
        <w:rPr>
          <w:rFonts w:ascii="Arial" w:hAnsi="Arial" w:cs="Arial"/>
          <w:sz w:val="20"/>
          <w:szCs w:val="20"/>
        </w:rPr>
        <w:tab/>
        <w:t xml:space="preserve">"psycho* spiritual*":ti,ab,kw </w:t>
      </w:r>
      <w:r w:rsidRPr="00BB692F">
        <w:rPr>
          <w:rFonts w:ascii="Arial" w:hAnsi="Arial" w:cs="Arial"/>
          <w:sz w:val="20"/>
          <w:szCs w:val="20"/>
        </w:rPr>
        <w:tab/>
        <w:t>18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#4</w:t>
      </w:r>
      <w:r w:rsidRPr="00BB692F">
        <w:rPr>
          <w:rFonts w:ascii="Arial" w:hAnsi="Arial" w:cs="Arial"/>
          <w:sz w:val="20"/>
          <w:szCs w:val="20"/>
        </w:rPr>
        <w:tab/>
        <w:t xml:space="preserve">"existential suffering":ti,ab,kw </w:t>
      </w:r>
      <w:r w:rsidRPr="00BB692F">
        <w:rPr>
          <w:rFonts w:ascii="Arial" w:hAnsi="Arial" w:cs="Arial"/>
          <w:sz w:val="20"/>
          <w:szCs w:val="20"/>
        </w:rPr>
        <w:tab/>
        <w:t>1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#5</w:t>
      </w:r>
      <w:r w:rsidRPr="00BB692F">
        <w:rPr>
          <w:rFonts w:ascii="Arial" w:hAnsi="Arial" w:cs="Arial"/>
          <w:sz w:val="20"/>
          <w:szCs w:val="20"/>
        </w:rPr>
        <w:tab/>
        <w:t xml:space="preserve">"supportive expressive":ti,ab,kw </w:t>
      </w:r>
      <w:r w:rsidRPr="00BB692F">
        <w:rPr>
          <w:rFonts w:ascii="Arial" w:hAnsi="Arial" w:cs="Arial"/>
          <w:sz w:val="20"/>
          <w:szCs w:val="20"/>
        </w:rPr>
        <w:tab/>
        <w:t>90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#6</w:t>
      </w:r>
      <w:r w:rsidRPr="00BB692F">
        <w:rPr>
          <w:rFonts w:ascii="Arial" w:hAnsi="Arial" w:cs="Arial"/>
          <w:sz w:val="20"/>
          <w:szCs w:val="20"/>
        </w:rPr>
        <w:tab/>
        <w:t xml:space="preserve">((dignit*) near/8 (program* or therap* or psycho* or intervention*)):ti,ab,kw </w:t>
      </w:r>
      <w:r w:rsidRPr="00BB692F">
        <w:rPr>
          <w:rFonts w:ascii="Arial" w:hAnsi="Arial" w:cs="Arial"/>
          <w:sz w:val="20"/>
          <w:szCs w:val="20"/>
        </w:rPr>
        <w:tab/>
        <w:t>22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#7</w:t>
      </w:r>
      <w:r w:rsidRPr="00BB692F">
        <w:rPr>
          <w:rFonts w:ascii="Arial" w:hAnsi="Arial" w:cs="Arial"/>
          <w:sz w:val="20"/>
          <w:szCs w:val="20"/>
        </w:rPr>
        <w:tab/>
        <w:t xml:space="preserve">(narrative* near/8 (medicine or therap*)):ti,ab,kw </w:t>
      </w:r>
      <w:r w:rsidRPr="00BB692F">
        <w:rPr>
          <w:rFonts w:ascii="Arial" w:hAnsi="Arial" w:cs="Arial"/>
          <w:sz w:val="20"/>
          <w:szCs w:val="20"/>
        </w:rPr>
        <w:tab/>
        <w:t>108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#8</w:t>
      </w:r>
      <w:r w:rsidRPr="00BB692F">
        <w:rPr>
          <w:rFonts w:ascii="Arial" w:hAnsi="Arial" w:cs="Arial"/>
          <w:sz w:val="20"/>
          <w:szCs w:val="20"/>
        </w:rPr>
        <w:tab/>
        <w:t xml:space="preserve">"hand* down":ti,ab,kw </w:t>
      </w:r>
      <w:r w:rsidRPr="00BB692F">
        <w:rPr>
          <w:rFonts w:ascii="Arial" w:hAnsi="Arial" w:cs="Arial"/>
          <w:sz w:val="20"/>
          <w:szCs w:val="20"/>
        </w:rPr>
        <w:tab/>
        <w:t>3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#9</w:t>
      </w:r>
      <w:r w:rsidRPr="00BB692F">
        <w:rPr>
          <w:rFonts w:ascii="Arial" w:hAnsi="Arial" w:cs="Arial"/>
          <w:sz w:val="20"/>
          <w:szCs w:val="20"/>
        </w:rPr>
        <w:tab/>
        <w:t xml:space="preserve">((meaning* or narrative* or stories or story or blog* or "social media") near/2 (exist* or live* or life or living or "end of life" or mortalit* or terminal* or death or deaths or die or died or dying)):ti,ab,kw </w:t>
      </w:r>
      <w:r w:rsidRPr="00BB692F">
        <w:rPr>
          <w:rFonts w:ascii="Arial" w:hAnsi="Arial" w:cs="Arial"/>
          <w:sz w:val="20"/>
          <w:szCs w:val="20"/>
        </w:rPr>
        <w:tab/>
        <w:t>135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#10</w:t>
      </w:r>
      <w:r w:rsidRPr="00BB692F">
        <w:rPr>
          <w:rFonts w:ascii="Arial" w:hAnsi="Arial" w:cs="Arial"/>
          <w:sz w:val="20"/>
          <w:szCs w:val="20"/>
        </w:rPr>
        <w:tab/>
        <w:t xml:space="preserve">"life review":ti,ab,kw </w:t>
      </w:r>
      <w:r w:rsidRPr="00BB692F">
        <w:rPr>
          <w:rFonts w:ascii="Arial" w:hAnsi="Arial" w:cs="Arial"/>
          <w:sz w:val="20"/>
          <w:szCs w:val="20"/>
        </w:rPr>
        <w:tab/>
        <w:t>115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#11</w:t>
      </w:r>
      <w:r w:rsidRPr="00BB692F">
        <w:rPr>
          <w:rFonts w:ascii="Arial" w:hAnsi="Arial" w:cs="Arial"/>
          <w:sz w:val="20"/>
          <w:szCs w:val="20"/>
        </w:rPr>
        <w:tab/>
        <w:t xml:space="preserve">((legac*) near/6 (program* or therap* or psycho* or intervention*)):ti,ab,kw </w:t>
      </w:r>
      <w:r w:rsidRPr="00BB692F">
        <w:rPr>
          <w:rFonts w:ascii="Arial" w:hAnsi="Arial" w:cs="Arial"/>
          <w:sz w:val="20"/>
          <w:szCs w:val="20"/>
        </w:rPr>
        <w:tab/>
        <w:t>10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#12</w:t>
      </w:r>
      <w:r w:rsidRPr="00BB692F">
        <w:rPr>
          <w:rFonts w:ascii="Arial" w:hAnsi="Arial" w:cs="Arial"/>
          <w:sz w:val="20"/>
          <w:szCs w:val="20"/>
        </w:rPr>
        <w:tab/>
        <w:t xml:space="preserve">personhood:ti,ab,kw </w:t>
      </w:r>
      <w:r w:rsidRPr="00BB692F">
        <w:rPr>
          <w:rFonts w:ascii="Arial" w:hAnsi="Arial" w:cs="Arial"/>
          <w:sz w:val="20"/>
          <w:szCs w:val="20"/>
        </w:rPr>
        <w:tab/>
        <w:t>7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#13</w:t>
      </w:r>
      <w:r w:rsidRPr="00BB692F">
        <w:rPr>
          <w:rFonts w:ascii="Arial" w:hAnsi="Arial" w:cs="Arial"/>
          <w:sz w:val="20"/>
          <w:szCs w:val="20"/>
        </w:rPr>
        <w:tab/>
        <w:t xml:space="preserve">biographical:ti,ab,kw </w:t>
      </w:r>
      <w:r w:rsidRPr="00BB692F">
        <w:rPr>
          <w:rFonts w:ascii="Arial" w:hAnsi="Arial" w:cs="Arial"/>
          <w:sz w:val="20"/>
          <w:szCs w:val="20"/>
        </w:rPr>
        <w:tab/>
        <w:t>28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#14</w:t>
      </w:r>
      <w:r w:rsidRPr="00BB692F">
        <w:rPr>
          <w:rFonts w:ascii="Arial" w:hAnsi="Arial" w:cs="Arial"/>
          <w:sz w:val="20"/>
          <w:szCs w:val="20"/>
        </w:rPr>
        <w:tab/>
        <w:t xml:space="preserve">"pass* down":ti,ab,kw </w:t>
      </w:r>
      <w:r w:rsidRPr="00BB692F">
        <w:rPr>
          <w:rFonts w:ascii="Arial" w:hAnsi="Arial" w:cs="Arial"/>
          <w:sz w:val="20"/>
          <w:szCs w:val="20"/>
        </w:rPr>
        <w:tab/>
        <w:t>19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#15</w:t>
      </w:r>
      <w:r w:rsidRPr="00BB692F">
        <w:rPr>
          <w:rFonts w:ascii="Arial" w:hAnsi="Arial" w:cs="Arial"/>
          <w:sz w:val="20"/>
          <w:szCs w:val="20"/>
        </w:rPr>
        <w:tab/>
        <w:t xml:space="preserve">"meaning making":ti,ab,kw </w:t>
      </w:r>
      <w:r w:rsidRPr="00BB692F">
        <w:rPr>
          <w:rFonts w:ascii="Arial" w:hAnsi="Arial" w:cs="Arial"/>
          <w:sz w:val="20"/>
          <w:szCs w:val="20"/>
        </w:rPr>
        <w:tab/>
        <w:t>17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#16</w:t>
      </w:r>
      <w:r w:rsidRPr="00BB692F">
        <w:rPr>
          <w:rFonts w:ascii="Arial" w:hAnsi="Arial" w:cs="Arial"/>
          <w:sz w:val="20"/>
          <w:szCs w:val="20"/>
        </w:rPr>
        <w:tab/>
        <w:t xml:space="preserve">"legacy making":ti,ab,kw </w:t>
      </w:r>
      <w:r w:rsidRPr="00BB692F">
        <w:rPr>
          <w:rFonts w:ascii="Arial" w:hAnsi="Arial" w:cs="Arial"/>
          <w:sz w:val="20"/>
          <w:szCs w:val="20"/>
        </w:rPr>
        <w:tab/>
        <w:t>1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#17</w:t>
      </w:r>
      <w:r w:rsidRPr="00BB692F">
        <w:rPr>
          <w:rFonts w:ascii="Arial" w:hAnsi="Arial" w:cs="Arial"/>
          <w:sz w:val="20"/>
          <w:szCs w:val="20"/>
        </w:rPr>
        <w:tab/>
        <w:t xml:space="preserve">{or #1-#16} </w:t>
      </w:r>
      <w:r w:rsidRPr="00BB692F">
        <w:rPr>
          <w:rFonts w:ascii="Arial" w:hAnsi="Arial" w:cs="Arial"/>
          <w:sz w:val="20"/>
          <w:szCs w:val="20"/>
        </w:rPr>
        <w:tab/>
        <w:t>541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#18</w:t>
      </w:r>
      <w:r w:rsidRPr="00BB692F">
        <w:rPr>
          <w:rFonts w:ascii="Arial" w:hAnsi="Arial" w:cs="Arial"/>
          <w:sz w:val="20"/>
          <w:szCs w:val="20"/>
        </w:rPr>
        <w:tab/>
        <w:t xml:space="preserve">"end of life" or death or deaths or died or die or dying or terminal*:ti,ab,kw </w:t>
      </w:r>
      <w:r w:rsidRPr="00BB692F">
        <w:rPr>
          <w:rFonts w:ascii="Arial" w:hAnsi="Arial" w:cs="Arial"/>
          <w:sz w:val="20"/>
          <w:szCs w:val="20"/>
        </w:rPr>
        <w:tab/>
        <w:t>61208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#19</w:t>
      </w:r>
      <w:r w:rsidRPr="00BB692F">
        <w:rPr>
          <w:rFonts w:ascii="Arial" w:hAnsi="Arial" w:cs="Arial"/>
          <w:sz w:val="20"/>
          <w:szCs w:val="20"/>
        </w:rPr>
        <w:tab/>
        <w:t xml:space="preserve">((life* or lives) near/3 (shorten* or limit* or end*)):ti,ab,kw </w:t>
      </w:r>
      <w:r w:rsidRPr="00BB692F">
        <w:rPr>
          <w:rFonts w:ascii="Arial" w:hAnsi="Arial" w:cs="Arial"/>
          <w:sz w:val="20"/>
          <w:szCs w:val="20"/>
        </w:rPr>
        <w:tab/>
        <w:t>1659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#20</w:t>
      </w:r>
      <w:r w:rsidRPr="00BB692F">
        <w:rPr>
          <w:rFonts w:ascii="Arial" w:hAnsi="Arial" w:cs="Arial"/>
          <w:sz w:val="20"/>
          <w:szCs w:val="20"/>
        </w:rPr>
        <w:tab/>
        <w:t xml:space="preserve">mortalit*:ti,ab,kw </w:t>
      </w:r>
      <w:r w:rsidRPr="00BB692F">
        <w:rPr>
          <w:rFonts w:ascii="Arial" w:hAnsi="Arial" w:cs="Arial"/>
          <w:sz w:val="20"/>
          <w:szCs w:val="20"/>
        </w:rPr>
        <w:tab/>
        <w:t>38411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#21</w:t>
      </w:r>
      <w:r w:rsidRPr="00BB692F">
        <w:rPr>
          <w:rFonts w:ascii="Arial" w:hAnsi="Arial" w:cs="Arial"/>
          <w:sz w:val="20"/>
          <w:szCs w:val="20"/>
        </w:rPr>
        <w:tab/>
        <w:t xml:space="preserve">Palliative:ti,ab,kw </w:t>
      </w:r>
      <w:r w:rsidRPr="00BB692F">
        <w:rPr>
          <w:rFonts w:ascii="Arial" w:hAnsi="Arial" w:cs="Arial"/>
          <w:sz w:val="20"/>
          <w:szCs w:val="20"/>
        </w:rPr>
        <w:tab/>
        <w:t>3732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#22</w:t>
      </w:r>
      <w:r w:rsidRPr="00BB692F">
        <w:rPr>
          <w:rFonts w:ascii="Arial" w:hAnsi="Arial" w:cs="Arial"/>
          <w:sz w:val="20"/>
          <w:szCs w:val="20"/>
        </w:rPr>
        <w:tab/>
        <w:t>MeSH descriptor: [Palliative Care] explode all trees</w:t>
      </w:r>
      <w:r w:rsidRPr="00BB692F">
        <w:rPr>
          <w:rFonts w:ascii="Arial" w:hAnsi="Arial" w:cs="Arial"/>
          <w:sz w:val="20"/>
          <w:szCs w:val="20"/>
        </w:rPr>
        <w:tab/>
        <w:t>1608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#23</w:t>
      </w:r>
      <w:r w:rsidRPr="00BB692F">
        <w:rPr>
          <w:rFonts w:ascii="Arial" w:hAnsi="Arial" w:cs="Arial"/>
          <w:sz w:val="20"/>
          <w:szCs w:val="20"/>
        </w:rPr>
        <w:tab/>
        <w:t>MeSH descriptor: [Attitude to Death] explode all trees</w:t>
      </w:r>
      <w:r w:rsidRPr="00BB692F">
        <w:rPr>
          <w:rFonts w:ascii="Arial" w:hAnsi="Arial" w:cs="Arial"/>
          <w:sz w:val="20"/>
          <w:szCs w:val="20"/>
        </w:rPr>
        <w:tab/>
        <w:t>137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#24</w:t>
      </w:r>
      <w:r w:rsidRPr="00BB692F">
        <w:rPr>
          <w:rFonts w:ascii="Arial" w:hAnsi="Arial" w:cs="Arial"/>
          <w:sz w:val="20"/>
          <w:szCs w:val="20"/>
        </w:rPr>
        <w:tab/>
        <w:t>MeSH descriptor: [Terminally Ill] explode all trees</w:t>
      </w:r>
      <w:r w:rsidRPr="00BB692F">
        <w:rPr>
          <w:rFonts w:ascii="Arial" w:hAnsi="Arial" w:cs="Arial"/>
          <w:sz w:val="20"/>
          <w:szCs w:val="20"/>
        </w:rPr>
        <w:tab/>
        <w:t>88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#25</w:t>
      </w:r>
      <w:r w:rsidRPr="00BB692F">
        <w:rPr>
          <w:rFonts w:ascii="Arial" w:hAnsi="Arial" w:cs="Arial"/>
          <w:sz w:val="20"/>
          <w:szCs w:val="20"/>
        </w:rPr>
        <w:tab/>
        <w:t>MeSH descriptor: [Mortality] explode all trees</w:t>
      </w:r>
      <w:r w:rsidRPr="00BB692F">
        <w:rPr>
          <w:rFonts w:ascii="Arial" w:hAnsi="Arial" w:cs="Arial"/>
          <w:sz w:val="20"/>
          <w:szCs w:val="20"/>
        </w:rPr>
        <w:tab/>
        <w:t>12773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#26</w:t>
      </w:r>
      <w:r w:rsidRPr="00BB692F">
        <w:rPr>
          <w:rFonts w:ascii="Arial" w:hAnsi="Arial" w:cs="Arial"/>
          <w:sz w:val="20"/>
          <w:szCs w:val="20"/>
        </w:rPr>
        <w:tab/>
        <w:t>MeSH descriptor: [Terminal Care] explode all trees</w:t>
      </w:r>
      <w:r w:rsidRPr="00BB692F">
        <w:rPr>
          <w:rFonts w:ascii="Arial" w:hAnsi="Arial" w:cs="Arial"/>
          <w:sz w:val="20"/>
          <w:szCs w:val="20"/>
        </w:rPr>
        <w:tab/>
        <w:t>433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#27</w:t>
      </w:r>
      <w:r w:rsidRPr="00BB692F">
        <w:rPr>
          <w:rFonts w:ascii="Arial" w:hAnsi="Arial" w:cs="Arial"/>
          <w:sz w:val="20"/>
          <w:szCs w:val="20"/>
        </w:rPr>
        <w:tab/>
        <w:t xml:space="preserve">{or #18-#26} </w:t>
      </w:r>
      <w:r w:rsidRPr="00BB692F">
        <w:rPr>
          <w:rFonts w:ascii="Arial" w:hAnsi="Arial" w:cs="Arial"/>
          <w:sz w:val="20"/>
          <w:szCs w:val="20"/>
        </w:rPr>
        <w:tab/>
        <w:t>93941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#28</w:t>
      </w:r>
      <w:r w:rsidRPr="00BB692F">
        <w:rPr>
          <w:rFonts w:ascii="Arial" w:hAnsi="Arial" w:cs="Arial"/>
          <w:sz w:val="20"/>
          <w:szCs w:val="20"/>
        </w:rPr>
        <w:tab/>
        <w:t xml:space="preserve">#17 and #27 </w:t>
      </w:r>
      <w:r w:rsidRPr="00BB692F">
        <w:rPr>
          <w:rFonts w:ascii="Arial" w:hAnsi="Arial" w:cs="Arial"/>
          <w:sz w:val="20"/>
          <w:szCs w:val="20"/>
        </w:rPr>
        <w:tab/>
        <w:t>137</w:t>
      </w:r>
    </w:p>
    <w:p w:rsidR="008F6814" w:rsidRPr="00BB692F" w:rsidRDefault="008F6814" w:rsidP="00946FF4">
      <w:pPr>
        <w:spacing w:line="240" w:lineRule="auto"/>
        <w:rPr>
          <w:rFonts w:ascii="Arial" w:hAnsi="Arial" w:cs="Arial"/>
          <w:sz w:val="20"/>
          <w:szCs w:val="20"/>
        </w:rPr>
      </w:pPr>
    </w:p>
    <w:p w:rsidR="00BD4F17" w:rsidRPr="00BB692F" w:rsidRDefault="00BD4F17" w:rsidP="00946FF4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lastRenderedPageBreak/>
        <w:t>Cochrane Database of Abstracts of Reviews of Effect (Wiley): Issue 2 of 4, April 2015</w:t>
      </w:r>
    </w:p>
    <w:p w:rsidR="00BD4F17" w:rsidRPr="00BB692F" w:rsidRDefault="00BD4F17" w:rsidP="00946FF4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Search run: 01-12-16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Same search strategy as Cochrane Database of Systematic Reviews (Wiley): Issue 12 of 12, December 2016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</w:p>
    <w:p w:rsidR="00BD4F17" w:rsidRPr="00BB692F" w:rsidRDefault="00BD4F17" w:rsidP="00BD4F17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Cochrane Central Register of Controlled Trials</w:t>
      </w:r>
      <w:r w:rsidR="00CE597E">
        <w:rPr>
          <w:rFonts w:ascii="Arial" w:hAnsi="Arial" w:cs="Arial"/>
          <w:b/>
          <w:sz w:val="20"/>
          <w:szCs w:val="20"/>
        </w:rPr>
        <w:t xml:space="preserve"> (Wiley)</w:t>
      </w:r>
      <w:r w:rsidRPr="00BB692F">
        <w:rPr>
          <w:rFonts w:ascii="Arial" w:hAnsi="Arial" w:cs="Arial"/>
          <w:b/>
          <w:sz w:val="20"/>
          <w:szCs w:val="20"/>
        </w:rPr>
        <w:t>: Issue 11 of 12, November 2016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Search run: 01-12-16</w:t>
      </w:r>
    </w:p>
    <w:p w:rsidR="00BD4F17" w:rsidRPr="00BB692F" w:rsidRDefault="00BD4F17" w:rsidP="00946FF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Same search strategy as Cochrane Database of Systematic Reviews (Wiley): Issue 12 of 12, December 2016</w:t>
      </w:r>
    </w:p>
    <w:p w:rsidR="008F6814" w:rsidRPr="00BB692F" w:rsidRDefault="008F6814" w:rsidP="00946FF4">
      <w:pPr>
        <w:spacing w:line="240" w:lineRule="auto"/>
        <w:rPr>
          <w:rFonts w:ascii="Arial" w:hAnsi="Arial" w:cs="Arial"/>
          <w:sz w:val="20"/>
          <w:szCs w:val="20"/>
        </w:rPr>
      </w:pPr>
    </w:p>
    <w:p w:rsidR="008F6814" w:rsidRPr="00BB692F" w:rsidRDefault="008F6814" w:rsidP="00946FF4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Embase Classic+Embase</w:t>
      </w:r>
      <w:r w:rsidR="00893852">
        <w:rPr>
          <w:rFonts w:ascii="Arial" w:hAnsi="Arial" w:cs="Arial"/>
          <w:b/>
          <w:sz w:val="20"/>
          <w:szCs w:val="20"/>
        </w:rPr>
        <w:t xml:space="preserve"> (Ovid)</w:t>
      </w:r>
      <w:r w:rsidRPr="00BB692F">
        <w:rPr>
          <w:rFonts w:ascii="Arial" w:hAnsi="Arial" w:cs="Arial"/>
          <w:b/>
          <w:sz w:val="20"/>
          <w:szCs w:val="20"/>
        </w:rPr>
        <w:t xml:space="preserve"> &lt;1947 to 2016 November 30&gt;</w:t>
      </w:r>
    </w:p>
    <w:p w:rsidR="008F6814" w:rsidRPr="00BB692F" w:rsidRDefault="00BD4F17" w:rsidP="00946FF4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Search run: 01</w:t>
      </w:r>
      <w:r w:rsidR="008F6814" w:rsidRPr="00BB692F">
        <w:rPr>
          <w:rFonts w:ascii="Arial" w:hAnsi="Arial" w:cs="Arial"/>
          <w:b/>
          <w:sz w:val="20"/>
          <w:szCs w:val="20"/>
        </w:rPr>
        <w:t>-12-16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     "existential distress".tw. (172)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     "existential therap*".tw. (67)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3     "psycho* spiritual*".tw. (399)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4     "existential suffering".tw. (131)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5     "supportive expressive".tw. (239)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6     (dignit* adj8 (program* or therap* or psycho* or intervention*)).tw. (358)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7     (narrative* adj2 (medicine or therap*)).tw. (645)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8     "hand* down".tw. (379)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9     ((meaning* or narrative* or stories or story or blog* or "social media" or digital) adj2 (live* or life or living or "end of life" or mortalit* or terminal* or death or deaths or die or died or dying)).tw. (4252)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10     "life review".tw. (400)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11     (legac* adj6 (program* or therap* or psycho* or intervention*)).tw. (292)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12     personhood.tw. (860)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13     biographical.tw. (3222)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14     "pass* down".tw. (624)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15     "meaning making".tw. (634)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16     "legacy making".tw. (13)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17     Personhood/ (3352)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18     Narrative Therapy/ (223)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19     or/1-18 [dignity therapy] (15043)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20     "end of life".tw. (21700)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21     (death or deaths or die* or dying or terminal*).tw. (2370328)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22     ((life* or lives) adj3 (shorten* or limit* or end*)).tw. (43034)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lastRenderedPageBreak/>
        <w:t>23     mortalit*.tw. (851642)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24     Palliative Care/ (60384)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25     Attitude to Death/ (9983)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26     Terminally Ill/ (8177)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27     exp *Mortality/ (147443)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28     Terminal Care/ (30763)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29     or/20-28 [terminally ill] (3045924)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30     19 and 29 (2974)</w:t>
      </w:r>
    </w:p>
    <w:p w:rsidR="008F6814" w:rsidRPr="00BB692F" w:rsidRDefault="008F6814" w:rsidP="008F6814">
      <w:pPr>
        <w:spacing w:line="240" w:lineRule="auto"/>
        <w:rPr>
          <w:rFonts w:ascii="Arial" w:hAnsi="Arial" w:cs="Arial"/>
          <w:sz w:val="20"/>
          <w:szCs w:val="20"/>
        </w:rPr>
      </w:pPr>
    </w:p>
    <w:p w:rsidR="00BD4F17" w:rsidRPr="00BB692F" w:rsidRDefault="00BD4F17" w:rsidP="008F6814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Ovid MEDLINE(R) 1946 to November Week 4 2016</w:t>
      </w:r>
    </w:p>
    <w:p w:rsidR="00BD4F17" w:rsidRPr="00BB692F" w:rsidRDefault="00BD4F17" w:rsidP="008F6814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Search run: 01-12-16</w:t>
      </w:r>
    </w:p>
    <w:p w:rsidR="00BD4F17" w:rsidRPr="00BB692F" w:rsidRDefault="00BD4F17" w:rsidP="008F681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     "existential distress".tw. (99)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     "existential therap*".tw. (31)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3     "psycho* spiritual*".tw. (242)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4     "existential suffering".tw. (85)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5     "supportive expressive".tw. (174)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6     (dignit* adj8 (program* or therap* or psycho* or intervention*)).tw. (214)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7     (narrative* adj2 (medicine or therap*)).tw. (397)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8     "hand* down".tw. (294)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9     ((meaning* or narrative* or stories or story or blog* or "social media") adj2 (exist* or live* or life or living or "end of life" or mortalit* or terminal* or death or deaths or die or died or dying)).tw. (3220)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10     "life review".tw. (288)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11     (legac* adj6 (program* or therap* or psycho* or intervention*)).tw. (265)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12     personhood.tw. (830)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13     biographical.tw. (3505)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14     "pass* down".tw. (357)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15     "meaning making".tw. (477)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16     "legacy making".tw. (11)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17     Personhood/ (3700)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18     Narrative Therapy/ (106)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19     or/1-18 [dignity therapy] (13463)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20     "end of life".tw. (14941)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lastRenderedPageBreak/>
        <w:t>21     (death or deaths or died or die or dying or terminal*).tw. (1262692)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22     ((life* or lives) adj3 (shorten* or limit* or end*)).tw. (29489)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23     mortalit*.tw. (559167)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24     Palliative Care/ (47886)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25     Attitude to Death/ (15486)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26     Terminally Ill/ (6481)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27     exp Mortality/ (342688)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28     Terminal Care/ (25250)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29     or/20-28 [terminally ill] (1879324)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30     19 and 29 (2354)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</w:p>
    <w:p w:rsidR="00BD4F17" w:rsidRPr="00BB692F" w:rsidRDefault="00BD4F17" w:rsidP="00BD4F17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Ovid MEDLINE(R) In-Process &amp; Other Non-Indexed Citations November 29, 2016</w:t>
      </w:r>
    </w:p>
    <w:p w:rsidR="00CE597E" w:rsidRPr="00BB692F" w:rsidRDefault="00CE597E" w:rsidP="00CE597E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Search run: 01-12-16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     "existential distress".tw. (13)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     "existential therap*".tw. (1)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3     "psycho* spiritual*".tw. (33)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4     "existential suffering".tw. (11)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5     "supportive expressive".tw. (18)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6     (dignit* adj8 (program* or therap* or psycho* or intervention*)).tw. (29)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7     (narrative* adj2 (medicine or therap*)).tw. (82)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8     "hand* down".tw. (32)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9     ((meaning* or narrative* or stories or story or blog* or "social media") adj2 (exist* or live* or life or living or "end of life" or mortalit* or terminal* or death or deaths or die or died or dying)).tw. (464)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10     "life review".tw. (28)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11     (legac* adj6 (program* or therap* or psycho* or intervention*)).tw. (23)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12     personhood.tw. (87)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13     biographical.tw. (245)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14     "pass* down".tw. (45)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15     "meaning making".tw. (78)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16     "legacy making".tw. (0)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17     Personhood/ (0)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18     Narrative Therapy/ (0)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lastRenderedPageBreak/>
        <w:t>19     or/1-18 [dignity therapy] (1150)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20     "end of life".tw. (2037)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21     (death or deaths or died or die or dying or terminal*).tw. (88598)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22     ((life* or lives) adj3 (shorten* or limit* or end*)).tw. (3808)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23     mortalit*.tw. (57696)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24     Palliative Care/ (0)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25     Attitude to Death/ (0)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26     Terminally Ill/ (0)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27     exp Mortality/ (0)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28     Terminal Care/ (0)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29     or/20-28 [terminally ill] (135120)</w:t>
      </w:r>
    </w:p>
    <w:p w:rsidR="00BD4F17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30     19 and 29 (163)</w:t>
      </w:r>
    </w:p>
    <w:p w:rsidR="00CE597E" w:rsidRDefault="00CE597E" w:rsidP="00BD4F17">
      <w:pPr>
        <w:spacing w:line="240" w:lineRule="auto"/>
        <w:rPr>
          <w:rFonts w:ascii="Arial" w:hAnsi="Arial" w:cs="Arial"/>
          <w:sz w:val="20"/>
          <w:szCs w:val="20"/>
        </w:rPr>
      </w:pPr>
    </w:p>
    <w:p w:rsidR="00CE597E" w:rsidRDefault="00CE597E" w:rsidP="00BD4F17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CE597E">
        <w:rPr>
          <w:rFonts w:ascii="Arial" w:hAnsi="Arial" w:cs="Arial"/>
          <w:b/>
          <w:sz w:val="20"/>
          <w:szCs w:val="20"/>
        </w:rPr>
        <w:t>PsycINFO 1806 to November Week 3 2016</w:t>
      </w:r>
    </w:p>
    <w:p w:rsidR="00CE597E" w:rsidRDefault="00CE597E" w:rsidP="00BD4F17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Search run: 01-12-16</w:t>
      </w:r>
    </w:p>
    <w:p w:rsidR="00CE597E" w:rsidRDefault="00CE597E" w:rsidP="00BD4F17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1     "existential suffering".tw. (85)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2     "existential distress".tw. (88)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3     "psycho* spiritual*".tw. (638)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4     "existential therap*".tw. (458)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5     "existential distress".tw. (88)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6     "supportive expressive".tw. (277)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7     (dignit* adj8 (program* or therap* or psycho* or intervention*)).tw. (287)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8     (narrative* adj2 (medicine or therap*)).tw. (1705)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9     ((meaning* or narrative* or stories or story or blog* or "social media" or digital) adj2 (live* or life or living or "end of life" or mortalit* or terminal* or death or deaths or die or died or dying)).tw. (9154)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10     "hand* down".tw. (262)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11     "life review".tw. (700)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12     biographical.tw. (6660)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13     personhood.tw. (1666)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14     (legac* adj6 (program* or therap* or psycho* or intervention*)).tw. (727)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15     "pass* down".tw. (230)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16     "meaning making".tw. (3473)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lastRenderedPageBreak/>
        <w:t>17     "legacy making".tw. (5)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18     "life review"/ or narrative therapy/ (1360)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19     or/1-18 [dignity therapy] (25754)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20     exp terminally ill patients/ (4402)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21     exp palliative care/ (9581)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22     exp "death and dying"/ (28420)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23     "end of life".tw. (7520)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24     (death or deaths or die* or dying or terminal*).tw. (155529)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25     ((life* or lives) adj3 (shorten* or limit* or end*)).tw. (11555)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26     mortalit*.tw. (32476)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27     dying.tw. (10293)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28     die*.tw. (63741)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29     or/20-28 [end of life] (188404)</w:t>
      </w:r>
    </w:p>
    <w:p w:rsidR="00CE597E" w:rsidRPr="00CE597E" w:rsidRDefault="00CE597E" w:rsidP="00CE597E">
      <w:pPr>
        <w:spacing w:line="240" w:lineRule="auto"/>
        <w:rPr>
          <w:rFonts w:ascii="Arial" w:hAnsi="Arial" w:cs="Arial"/>
          <w:sz w:val="20"/>
          <w:szCs w:val="20"/>
        </w:rPr>
      </w:pPr>
      <w:r w:rsidRPr="00CE597E">
        <w:rPr>
          <w:rFonts w:ascii="Arial" w:hAnsi="Arial" w:cs="Arial"/>
          <w:sz w:val="20"/>
          <w:szCs w:val="20"/>
        </w:rPr>
        <w:t>30     19 and 29 (3015)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sz w:val="20"/>
          <w:szCs w:val="20"/>
        </w:rPr>
      </w:pPr>
    </w:p>
    <w:p w:rsidR="00BD4F17" w:rsidRPr="00BB692F" w:rsidRDefault="00BD4F17" w:rsidP="00BD4F17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Scopus (Elsevier) 1823 – present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Search run: 01-12-16</w:t>
      </w:r>
    </w:p>
    <w:p w:rsidR="00BD4F17" w:rsidRPr="00BB692F" w:rsidRDefault="00BD4F17" w:rsidP="00BD4F17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BD4F17" w:rsidRPr="00BB692F" w:rsidRDefault="00BD4F17" w:rsidP="00BD4F17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((TITLE-ABS-KEY("existential distress" or "existential therap*" or "psycho* spiritual*" or "existential suffering" or "supportive expressive" )) or (TITLE-ABS-KEY(((dignit*) w/8 (program* or therap* or psycho* or intervention*)) )) or (TITLE-ABS-KEY("hand* down" )) or (TITLE(((meaning* or narrative* or stories or story or blog* or "social media") w/2 (exist* or live* or life or living or "end of life" or mortalit* or terminal* or death or deaths or die or died or dying)))) or (TITLE-ABS-KEY("life review")) or (TITLE-ABS-KEY(((legac*) w/6 (program* or therap* or psycho* or intervention*)))) or (TITLE-ABS-KEY(personhood or biographical or "pass* down" or "meaning making" or "legacy making" ))) and ((TITLE("end of life" or death or deaths or died or die or dying or terminal*)) or (TITLE(((life* or lives) w/3 (shorten* or limit* or end*)))) or (TITLE(mortalit* or Palliative))) AND ( LIMIT-TO(SUBJAREA,"MEDI" ) OR LIMIT-TO(SUBJAREA,"NURS" ) OR LIMIT-TO(SUBJAREA,"PSYC" ) )</w:t>
      </w:r>
    </w:p>
    <w:p w:rsidR="00BD4F17" w:rsidRPr="00BB692F" w:rsidRDefault="00BD4F17" w:rsidP="00BD4F17">
      <w:pPr>
        <w:rPr>
          <w:rFonts w:ascii="Arial" w:hAnsi="Arial" w:cs="Arial"/>
          <w:sz w:val="20"/>
          <w:szCs w:val="20"/>
        </w:rPr>
      </w:pPr>
    </w:p>
    <w:p w:rsidR="00BD4F17" w:rsidRPr="00BB692F" w:rsidRDefault="00BD4F17" w:rsidP="00BD4F17">
      <w:pPr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Sciences Citation Index </w:t>
      </w:r>
      <w:r w:rsidR="00BB692F" w:rsidRPr="00BB692F">
        <w:rPr>
          <w:rFonts w:ascii="Arial" w:hAnsi="Arial" w:cs="Arial"/>
          <w:b/>
          <w:sz w:val="20"/>
          <w:szCs w:val="20"/>
        </w:rPr>
        <w:t xml:space="preserve">Expanded </w:t>
      </w:r>
      <w:r w:rsidRPr="00BB692F">
        <w:rPr>
          <w:rFonts w:ascii="Arial" w:hAnsi="Arial" w:cs="Arial"/>
          <w:b/>
          <w:sz w:val="20"/>
          <w:szCs w:val="20"/>
        </w:rPr>
        <w:t>(Thomson Reuters Web of Science) 1900-present </w:t>
      </w:r>
    </w:p>
    <w:p w:rsidR="00BB692F" w:rsidRPr="00BB692F" w:rsidRDefault="00BB692F" w:rsidP="00BD4F17">
      <w:pPr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Search run 01-12-16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 12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 1,471 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#11 AND #6 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lastRenderedPageBreak/>
        <w:t># 11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#10 OR #9 OR #8 OR #7 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 10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TOPIC: (Palliative) 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 9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TOPIC: (mortalit*) 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 8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TOPIC: (((life* or lives) near/3 (shorten* or limit* or end*))) 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 7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TOPIC: ("end of life" or death or deaths or died or die or dying or terminal*) 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# 6 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#5 OR #4 OR #3 OR #2 OR #1  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 5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TOPIC: (((legac*) near/6 (program* or therap* or psycho* or intervention*))) 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 4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TOPIC: ("life review" or personhood or biographical or "pass* down" or "meaning making" or "legacy making")  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 3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TOPIC: (((meaning* or narrative* or stories or story or blog* or "social media") near/2 (exist* or live* or life or living or "end of life" or mortalit* or terminal* or death or deaths or die or died or dying))) 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 2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TOPIC: ("hand* down") 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># 1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TOPIC: ("existential distress" or "existential therap*" or "psycho* spiritual*" or "existential suffering" or "supportive expressive" or ((dignit*) near/8 (program* or therap* or psycho* or intervention*)) or (narrative* near/8 (medicine or therap*)) or "hand* down") 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 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  <w:r w:rsidRPr="00BB692F">
        <w:rPr>
          <w:rFonts w:ascii="Arial" w:hAnsi="Arial" w:cs="Arial"/>
          <w:sz w:val="20"/>
          <w:szCs w:val="20"/>
        </w:rPr>
        <w:t xml:space="preserve"> </w:t>
      </w:r>
    </w:p>
    <w:p w:rsidR="00BB692F" w:rsidRPr="00BB692F" w:rsidRDefault="00BB692F" w:rsidP="00BB692F">
      <w:pPr>
        <w:rPr>
          <w:rFonts w:ascii="Arial" w:hAnsi="Arial" w:cs="Arial"/>
          <w:sz w:val="20"/>
          <w:szCs w:val="20"/>
        </w:rPr>
      </w:pPr>
    </w:p>
    <w:p w:rsidR="00BB692F" w:rsidRPr="00BB692F" w:rsidRDefault="00BB692F" w:rsidP="00BD4F17">
      <w:pPr>
        <w:rPr>
          <w:rFonts w:ascii="Arial" w:hAnsi="Arial" w:cs="Arial"/>
          <w:sz w:val="20"/>
          <w:szCs w:val="20"/>
        </w:rPr>
      </w:pPr>
    </w:p>
    <w:p w:rsidR="00BB692F" w:rsidRPr="00BB692F" w:rsidRDefault="00BB692F" w:rsidP="00BD4F17">
      <w:pPr>
        <w:rPr>
          <w:rFonts w:ascii="Arial" w:hAnsi="Arial" w:cs="Arial"/>
          <w:sz w:val="20"/>
          <w:szCs w:val="20"/>
        </w:rPr>
      </w:pPr>
    </w:p>
    <w:p w:rsidR="00BB692F" w:rsidRPr="00BB692F" w:rsidRDefault="00BB692F" w:rsidP="00BD4F17">
      <w:pPr>
        <w:rPr>
          <w:rFonts w:ascii="Arial" w:hAnsi="Arial" w:cs="Arial"/>
          <w:sz w:val="20"/>
          <w:szCs w:val="20"/>
        </w:rPr>
      </w:pPr>
    </w:p>
    <w:p w:rsidR="00BB692F" w:rsidRPr="00BB692F" w:rsidRDefault="00BB692F" w:rsidP="00BD4F17">
      <w:pPr>
        <w:rPr>
          <w:rFonts w:ascii="Arial" w:hAnsi="Arial" w:cs="Arial"/>
          <w:b/>
          <w:sz w:val="20"/>
          <w:szCs w:val="20"/>
        </w:rPr>
      </w:pPr>
      <w:r w:rsidRPr="00BB692F">
        <w:rPr>
          <w:rFonts w:ascii="Arial" w:hAnsi="Arial" w:cs="Arial"/>
          <w:b/>
          <w:sz w:val="20"/>
          <w:szCs w:val="20"/>
        </w:rPr>
        <w:t>Conference Proceedings Citation Index- Science (Thomson Reuters Web of Science) 1990-present</w:t>
      </w:r>
    </w:p>
    <w:p w:rsidR="00BD4F17" w:rsidRPr="00BB692F" w:rsidRDefault="00BB692F" w:rsidP="00BD4F1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Same search strategy as </w:t>
      </w:r>
      <w:r w:rsidR="000B4062">
        <w:rPr>
          <w:rFonts w:ascii="Arial" w:hAnsi="Arial" w:cs="Arial"/>
          <w:b/>
          <w:sz w:val="20"/>
          <w:szCs w:val="20"/>
        </w:rPr>
        <w:t>Science</w:t>
      </w:r>
      <w:bookmarkStart w:id="0" w:name="_GoBack"/>
      <w:bookmarkEnd w:id="0"/>
      <w:r w:rsidRPr="00BB692F">
        <w:rPr>
          <w:rFonts w:ascii="Arial" w:hAnsi="Arial" w:cs="Arial"/>
          <w:b/>
          <w:sz w:val="20"/>
          <w:szCs w:val="20"/>
        </w:rPr>
        <w:t xml:space="preserve"> Citation Index Expanded (Thomson Reuters Web of Science)</w:t>
      </w:r>
    </w:p>
    <w:sectPr w:rsidR="00BD4F17" w:rsidRPr="00BB692F" w:rsidSect="00C23751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F17" w:rsidRDefault="00BD4F17" w:rsidP="00F27D50">
      <w:pPr>
        <w:spacing w:after="0" w:line="240" w:lineRule="auto"/>
      </w:pPr>
      <w:r>
        <w:separator/>
      </w:r>
    </w:p>
  </w:endnote>
  <w:endnote w:type="continuationSeparator" w:id="0">
    <w:p w:rsidR="00BD4F17" w:rsidRDefault="00BD4F17" w:rsidP="00F27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7452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4F17" w:rsidRDefault="00BD4F1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06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D4F17" w:rsidRDefault="00BD4F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F17" w:rsidRDefault="00BD4F17" w:rsidP="00F27D50">
      <w:pPr>
        <w:spacing w:after="0" w:line="240" w:lineRule="auto"/>
      </w:pPr>
      <w:r>
        <w:separator/>
      </w:r>
    </w:p>
  </w:footnote>
  <w:footnote w:type="continuationSeparator" w:id="0">
    <w:p w:rsidR="00BD4F17" w:rsidRDefault="00BD4F17" w:rsidP="00F27D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5E78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6964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2C5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FE02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2034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D02CF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1093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26A5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DCCD14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02A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780"/>
    <w:rsid w:val="00005187"/>
    <w:rsid w:val="00015A97"/>
    <w:rsid w:val="00032533"/>
    <w:rsid w:val="00061CC9"/>
    <w:rsid w:val="000A395C"/>
    <w:rsid w:val="000B4062"/>
    <w:rsid w:val="001C2F45"/>
    <w:rsid w:val="002501B1"/>
    <w:rsid w:val="00273123"/>
    <w:rsid w:val="00287F87"/>
    <w:rsid w:val="002A237B"/>
    <w:rsid w:val="002E3DEC"/>
    <w:rsid w:val="003006A0"/>
    <w:rsid w:val="003020D9"/>
    <w:rsid w:val="00330467"/>
    <w:rsid w:val="003400F1"/>
    <w:rsid w:val="00366983"/>
    <w:rsid w:val="003D5580"/>
    <w:rsid w:val="00416AA0"/>
    <w:rsid w:val="00427152"/>
    <w:rsid w:val="004359D5"/>
    <w:rsid w:val="00491A39"/>
    <w:rsid w:val="004A6B84"/>
    <w:rsid w:val="00520C8B"/>
    <w:rsid w:val="0056264E"/>
    <w:rsid w:val="005B0D14"/>
    <w:rsid w:val="005C161B"/>
    <w:rsid w:val="006422C8"/>
    <w:rsid w:val="006531AB"/>
    <w:rsid w:val="0067420F"/>
    <w:rsid w:val="006A1DE7"/>
    <w:rsid w:val="006F163E"/>
    <w:rsid w:val="007F1706"/>
    <w:rsid w:val="008052D0"/>
    <w:rsid w:val="00873D7B"/>
    <w:rsid w:val="00876D13"/>
    <w:rsid w:val="00880119"/>
    <w:rsid w:val="00890E90"/>
    <w:rsid w:val="0089151D"/>
    <w:rsid w:val="00893852"/>
    <w:rsid w:val="008D2BD3"/>
    <w:rsid w:val="008D34FB"/>
    <w:rsid w:val="008F6814"/>
    <w:rsid w:val="0091059B"/>
    <w:rsid w:val="00930117"/>
    <w:rsid w:val="00946FF4"/>
    <w:rsid w:val="0095295D"/>
    <w:rsid w:val="00960A88"/>
    <w:rsid w:val="00A36CF5"/>
    <w:rsid w:val="00A86D8B"/>
    <w:rsid w:val="00AD1B4C"/>
    <w:rsid w:val="00AD3173"/>
    <w:rsid w:val="00B23E4E"/>
    <w:rsid w:val="00B3772F"/>
    <w:rsid w:val="00B73992"/>
    <w:rsid w:val="00B7564E"/>
    <w:rsid w:val="00BA5B2E"/>
    <w:rsid w:val="00BB00BC"/>
    <w:rsid w:val="00BB692F"/>
    <w:rsid w:val="00BD4F17"/>
    <w:rsid w:val="00BF7C01"/>
    <w:rsid w:val="00C23751"/>
    <w:rsid w:val="00C43089"/>
    <w:rsid w:val="00CA19CD"/>
    <w:rsid w:val="00CA5B18"/>
    <w:rsid w:val="00CD714D"/>
    <w:rsid w:val="00CE597E"/>
    <w:rsid w:val="00D00D33"/>
    <w:rsid w:val="00D35286"/>
    <w:rsid w:val="00DB50F4"/>
    <w:rsid w:val="00DC7780"/>
    <w:rsid w:val="00DD2D4C"/>
    <w:rsid w:val="00E057DF"/>
    <w:rsid w:val="00E12F60"/>
    <w:rsid w:val="00E209F2"/>
    <w:rsid w:val="00EB66B1"/>
    <w:rsid w:val="00EC15FD"/>
    <w:rsid w:val="00F27D50"/>
    <w:rsid w:val="00F367F1"/>
    <w:rsid w:val="00F419B2"/>
    <w:rsid w:val="00FA161A"/>
    <w:rsid w:val="00FB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5FD37A-FB53-4BB2-96A3-F0B7288F7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4FB"/>
  </w:style>
  <w:style w:type="paragraph" w:styleId="Heading1">
    <w:name w:val="heading 1"/>
    <w:basedOn w:val="Normal"/>
    <w:next w:val="Normal"/>
    <w:link w:val="Heading1Char"/>
    <w:uiPriority w:val="9"/>
    <w:qFormat/>
    <w:rsid w:val="008D34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34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34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D34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D34F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D34F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D34F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D34F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D34F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heading"/>
    <w:basedOn w:val="Normal"/>
    <w:next w:val="Normal"/>
    <w:link w:val="SubheadingChar"/>
    <w:rsid w:val="00E209F2"/>
    <w:pPr>
      <w:keepNext/>
    </w:pPr>
    <w:rPr>
      <w:b/>
    </w:rPr>
  </w:style>
  <w:style w:type="character" w:customStyle="1" w:styleId="SubheadingChar">
    <w:name w:val="Subheading Char"/>
    <w:basedOn w:val="DefaultParagraphFont"/>
    <w:link w:val="Subheading"/>
    <w:rsid w:val="00E209F2"/>
    <w:rPr>
      <w:rFonts w:ascii="Arial" w:hAnsi="Arial" w:cs="Arial"/>
      <w:b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8D34F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D34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D34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4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D34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D3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D34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D34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D34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D34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D34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Quote">
    <w:name w:val="Quote"/>
    <w:basedOn w:val="Normal"/>
    <w:next w:val="Normal"/>
    <w:link w:val="QuoteChar"/>
    <w:uiPriority w:val="29"/>
    <w:qFormat/>
    <w:rsid w:val="008D34F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D34FB"/>
    <w:rPr>
      <w:i/>
      <w:iCs/>
      <w:color w:val="000000" w:themeColor="text1"/>
    </w:rPr>
  </w:style>
  <w:style w:type="character" w:customStyle="1" w:styleId="QuoteChar1">
    <w:name w:val="Quote Char1"/>
    <w:basedOn w:val="DefaultParagraphFont"/>
    <w:uiPriority w:val="29"/>
    <w:rsid w:val="00AD1B4C"/>
    <w:rPr>
      <w:i/>
      <w:iCs/>
    </w:rPr>
  </w:style>
  <w:style w:type="paragraph" w:styleId="ListBullet">
    <w:name w:val="List Bullet"/>
    <w:basedOn w:val="Normal"/>
    <w:uiPriority w:val="99"/>
    <w:semiHidden/>
    <w:unhideWhenUsed/>
    <w:rsid w:val="00E209F2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209F2"/>
    <w:pPr>
      <w:numPr>
        <w:numId w:val="2"/>
      </w:numPr>
      <w:contextualSpacing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209F2"/>
  </w:style>
  <w:style w:type="character" w:styleId="IntenseEmphasis">
    <w:name w:val="Intense Emphasis"/>
    <w:basedOn w:val="DefaultParagraphFont"/>
    <w:uiPriority w:val="21"/>
    <w:qFormat/>
    <w:rsid w:val="008D34FB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4F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4F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D34FB"/>
    <w:rPr>
      <w:smallCaps/>
      <w:color w:val="C0504D" w:themeColor="accent2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D34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D34F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D34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IntenseReference">
    <w:name w:val="Intense Reference"/>
    <w:basedOn w:val="DefaultParagraphFont"/>
    <w:uiPriority w:val="32"/>
    <w:qFormat/>
    <w:rsid w:val="008D34FB"/>
    <w:rPr>
      <w:b/>
      <w:bCs/>
      <w:smallCaps/>
      <w:color w:val="C0504D" w:themeColor="accent2"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4FB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B23E4E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AD3173"/>
    <w:rPr>
      <w:color w:val="auto"/>
    </w:rPr>
  </w:style>
  <w:style w:type="paragraph" w:styleId="TOAHeading">
    <w:name w:val="toa heading"/>
    <w:basedOn w:val="Normal"/>
    <w:next w:val="Normal"/>
    <w:uiPriority w:val="99"/>
    <w:semiHidden/>
    <w:unhideWhenUsed/>
    <w:rsid w:val="00BF7C01"/>
    <w:rPr>
      <w:rFonts w:eastAsiaTheme="majorEastAsia" w:cstheme="majorBidi"/>
      <w:b/>
      <w:bCs/>
      <w:sz w:val="28"/>
    </w:rPr>
  </w:style>
  <w:style w:type="paragraph" w:styleId="PlainText">
    <w:name w:val="Plain Text"/>
    <w:basedOn w:val="Normal"/>
    <w:link w:val="PlainTextChar"/>
    <w:uiPriority w:val="99"/>
    <w:unhideWhenUsed/>
    <w:rsid w:val="00330467"/>
    <w:pPr>
      <w:spacing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30467"/>
    <w:rPr>
      <w:rFonts w:ascii="Consolas" w:hAnsi="Consolas"/>
      <w:szCs w:val="2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0E90"/>
    <w:pPr>
      <w:spacing w:after="120"/>
    </w:pPr>
    <w:rPr>
      <w:sz w:val="2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E90"/>
    <w:rPr>
      <w:sz w:val="20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90E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0E90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890E90"/>
    <w:pPr>
      <w:spacing w:after="32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90E90"/>
  </w:style>
  <w:style w:type="paragraph" w:styleId="BodyTextIndent3">
    <w:name w:val="Body Text Indent 3"/>
    <w:basedOn w:val="Normal"/>
    <w:link w:val="BodyTextIndent3Char"/>
    <w:uiPriority w:val="99"/>
    <w:unhideWhenUsed/>
    <w:rsid w:val="00D00D33"/>
    <w:pPr>
      <w:spacing w:after="120"/>
      <w:ind w:left="283"/>
    </w:pPr>
    <w:rPr>
      <w:sz w:val="20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0D33"/>
    <w:rPr>
      <w:sz w:val="20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772F"/>
    <w:pPr>
      <w:spacing w:line="240" w:lineRule="auto"/>
    </w:pPr>
    <w:rPr>
      <w:rFonts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772F"/>
    <w:rPr>
      <w:rFonts w:cs="Tahoma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B3772F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3772F"/>
    <w:rPr>
      <w:szCs w:val="20"/>
    </w:rPr>
  </w:style>
  <w:style w:type="character" w:styleId="Emphasis">
    <w:name w:val="Emphasis"/>
    <w:basedOn w:val="DefaultParagraphFont"/>
    <w:uiPriority w:val="20"/>
    <w:qFormat/>
    <w:rsid w:val="008D34FB"/>
    <w:rPr>
      <w:i/>
      <w:iCs/>
    </w:rPr>
  </w:style>
  <w:style w:type="paragraph" w:styleId="EnvelopeReturn">
    <w:name w:val="envelope return"/>
    <w:basedOn w:val="Normal"/>
    <w:uiPriority w:val="99"/>
    <w:semiHidden/>
    <w:unhideWhenUsed/>
    <w:rsid w:val="00B3772F"/>
    <w:pPr>
      <w:spacing w:line="240" w:lineRule="auto"/>
    </w:pPr>
    <w:rPr>
      <w:rFonts w:eastAsiaTheme="majorEastAsia" w:cstheme="majorBidi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400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400F1"/>
    <w:rPr>
      <w:rFonts w:eastAsiaTheme="majorEastAsia" w:cstheme="majorBidi"/>
      <w:shd w:val="pct20" w:color="auto" w:fill="auto"/>
    </w:rPr>
  </w:style>
  <w:style w:type="paragraph" w:styleId="NoSpacing">
    <w:name w:val="No Spacing"/>
    <w:link w:val="NoSpacingChar"/>
    <w:uiPriority w:val="1"/>
    <w:qFormat/>
    <w:rsid w:val="008D34F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30117"/>
    <w:rPr>
      <w:rFonts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73D7B"/>
    <w:pPr>
      <w:spacing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73D7B"/>
    <w:rPr>
      <w:rFonts w:eastAsiaTheme="majorEastAsia" w:cstheme="majorBidi"/>
      <w:b/>
      <w:bCs/>
    </w:rPr>
  </w:style>
  <w:style w:type="character" w:styleId="Strong">
    <w:name w:val="Strong"/>
    <w:basedOn w:val="DefaultParagraphFont"/>
    <w:uiPriority w:val="22"/>
    <w:qFormat/>
    <w:rsid w:val="008D34FB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491A39"/>
  </w:style>
  <w:style w:type="paragraph" w:styleId="ListParagraph">
    <w:name w:val="List Paragraph"/>
    <w:basedOn w:val="Normal"/>
    <w:uiPriority w:val="34"/>
    <w:qFormat/>
    <w:rsid w:val="008D34FB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8D34FB"/>
    <w:rPr>
      <w:i/>
      <w:iCs/>
      <w:color w:val="808080" w:themeColor="text1" w:themeTint="7F"/>
    </w:rPr>
  </w:style>
  <w:style w:type="character" w:styleId="BookTitle">
    <w:name w:val="Book Title"/>
    <w:basedOn w:val="DefaultParagraphFont"/>
    <w:uiPriority w:val="33"/>
    <w:qFormat/>
    <w:rsid w:val="008D34FB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unhideWhenUsed/>
    <w:rsid w:val="00F27D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D50"/>
    <w:rPr>
      <w:sz w:val="21"/>
    </w:rPr>
  </w:style>
  <w:style w:type="paragraph" w:styleId="Footer">
    <w:name w:val="footer"/>
    <w:basedOn w:val="Normal"/>
    <w:link w:val="FooterChar"/>
    <w:uiPriority w:val="99"/>
    <w:unhideWhenUsed/>
    <w:rsid w:val="00F27D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D50"/>
    <w:rPr>
      <w:sz w:val="21"/>
    </w:rPr>
  </w:style>
  <w:style w:type="character" w:customStyle="1" w:styleId="dbname">
    <w:name w:val="dbname"/>
    <w:basedOn w:val="DefaultParagraphFont"/>
    <w:rsid w:val="00366983"/>
  </w:style>
  <w:style w:type="character" w:customStyle="1" w:styleId="apple-converted-space">
    <w:name w:val="apple-converted-space"/>
    <w:basedOn w:val="DefaultParagraphFont"/>
    <w:rsid w:val="00366983"/>
  </w:style>
  <w:style w:type="character" w:customStyle="1" w:styleId="dbdate">
    <w:name w:val="dbdate"/>
    <w:basedOn w:val="DefaultParagraphFont"/>
    <w:rsid w:val="00366983"/>
  </w:style>
  <w:style w:type="paragraph" w:styleId="BalloonText">
    <w:name w:val="Balloon Text"/>
    <w:basedOn w:val="Normal"/>
    <w:link w:val="BalloonTextChar"/>
    <w:uiPriority w:val="99"/>
    <w:semiHidden/>
    <w:unhideWhenUsed/>
    <w:rsid w:val="00061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C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11459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King</dc:creator>
  <cp:lastModifiedBy>Kirstine McDermid</cp:lastModifiedBy>
  <cp:revision>5</cp:revision>
  <cp:lastPrinted>2015-10-30T11:40:00Z</cp:lastPrinted>
  <dcterms:created xsi:type="dcterms:W3CDTF">2016-12-02T15:10:00Z</dcterms:created>
  <dcterms:modified xsi:type="dcterms:W3CDTF">2017-01-13T13:17:00Z</dcterms:modified>
</cp:coreProperties>
</file>